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03B59" w14:textId="77777777" w:rsidR="00CE5B08" w:rsidRDefault="00D625DE">
      <w:pPr>
        <w:pStyle w:val="Heading1"/>
      </w:pPr>
      <w:r>
        <w:t>Mahoning County, Ohio – Vision Resources</w:t>
      </w:r>
    </w:p>
    <w:p w14:paraId="70B19C2C" w14:textId="77777777" w:rsidR="00CE5B08" w:rsidRPr="00D625DE" w:rsidRDefault="00D625DE" w:rsidP="00D625DE">
      <w:pPr>
        <w:pStyle w:val="ListParagraph"/>
        <w:numPr>
          <w:ilvl w:val="0"/>
          <w:numId w:val="10"/>
        </w:numPr>
        <w:rPr>
          <w:b/>
          <w:bCs/>
        </w:rPr>
      </w:pPr>
      <w:r w:rsidRPr="00D625DE">
        <w:rPr>
          <w:b/>
          <w:bCs/>
        </w:rPr>
        <w:t>Prevent Blindness Ohio – Mahoning Valley</w:t>
      </w:r>
    </w:p>
    <w:p w14:paraId="023CDF15" w14:textId="77777777" w:rsidR="00D625DE" w:rsidRDefault="00D625DE" w:rsidP="00D625DE">
      <w:pPr>
        <w:pStyle w:val="ListParagraph"/>
        <w:numPr>
          <w:ilvl w:val="0"/>
          <w:numId w:val="12"/>
        </w:numPr>
      </w:pPr>
      <w:r>
        <w:t>Provides free eye exams and eyeglasses for children and adults who qualify</w:t>
      </w:r>
    </w:p>
    <w:p w14:paraId="26F3DDAC" w14:textId="77777777" w:rsidR="00D625DE" w:rsidRDefault="00D625DE" w:rsidP="00D625DE">
      <w:pPr>
        <w:pStyle w:val="ListParagraph"/>
        <w:numPr>
          <w:ilvl w:val="0"/>
          <w:numId w:val="12"/>
        </w:numPr>
      </w:pPr>
      <w:r>
        <w:t>Works with local schools and agencies to provide screenings and care</w:t>
      </w:r>
    </w:p>
    <w:p w14:paraId="68C131D4" w14:textId="4AFEAB06" w:rsidR="00CE5B08" w:rsidRDefault="00D625DE" w:rsidP="00D625DE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https://ohio.preventblindness.org/vision-care-outreach-program</w:t>
        </w:r>
      </w:hyperlink>
    </w:p>
    <w:p w14:paraId="56C7DE1E" w14:textId="77777777" w:rsidR="00D625DE" w:rsidRDefault="00D625DE" w:rsidP="00D625DE">
      <w:pPr>
        <w:pStyle w:val="ListParagraph"/>
      </w:pPr>
    </w:p>
    <w:p w14:paraId="56A176F1" w14:textId="77777777" w:rsidR="00CE5B08" w:rsidRPr="00D625DE" w:rsidRDefault="00D625DE" w:rsidP="00D625DE">
      <w:pPr>
        <w:pStyle w:val="ListParagraph"/>
        <w:numPr>
          <w:ilvl w:val="0"/>
          <w:numId w:val="10"/>
        </w:numPr>
        <w:rPr>
          <w:b/>
          <w:bCs/>
        </w:rPr>
      </w:pPr>
      <w:r w:rsidRPr="00D625DE">
        <w:rPr>
          <w:b/>
          <w:bCs/>
        </w:rPr>
        <w:t>Youngstown Vision Care</w:t>
      </w:r>
    </w:p>
    <w:p w14:paraId="1CA5D966" w14:textId="77777777" w:rsidR="00D625DE" w:rsidRDefault="00D625DE" w:rsidP="00D625DE">
      <w:pPr>
        <w:pStyle w:val="ListParagraph"/>
        <w:numPr>
          <w:ilvl w:val="0"/>
          <w:numId w:val="12"/>
        </w:numPr>
      </w:pPr>
      <w:r>
        <w:t>Provides comprehensive eye exams, eyeglasses, and contact lenses</w:t>
      </w:r>
    </w:p>
    <w:p w14:paraId="471ED639" w14:textId="77777777" w:rsidR="00D625DE" w:rsidRDefault="00D625DE" w:rsidP="00D625DE">
      <w:pPr>
        <w:pStyle w:val="ListParagraph"/>
        <w:numPr>
          <w:ilvl w:val="1"/>
          <w:numId w:val="12"/>
        </w:numPr>
      </w:pPr>
      <w:r>
        <w:t>Address: 2610 Belmont Ave, Youngstown, OH 44505</w:t>
      </w:r>
    </w:p>
    <w:p w14:paraId="38A49271" w14:textId="77777777" w:rsidR="00D625DE" w:rsidRDefault="00D625DE" w:rsidP="00D625DE">
      <w:pPr>
        <w:pStyle w:val="ListParagraph"/>
        <w:numPr>
          <w:ilvl w:val="1"/>
          <w:numId w:val="12"/>
        </w:numPr>
      </w:pPr>
      <w:r>
        <w:t>Phone: (330) 759-2300</w:t>
      </w:r>
    </w:p>
    <w:p w14:paraId="0B5CEF18" w14:textId="75C24381" w:rsidR="00CE5B08" w:rsidRDefault="00D625DE" w:rsidP="00D625DE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https://www.youngstownvisioncare.com</w:t>
        </w:r>
      </w:hyperlink>
    </w:p>
    <w:p w14:paraId="31C9457F" w14:textId="77777777" w:rsidR="00D625DE" w:rsidRDefault="00D625DE" w:rsidP="00D625DE">
      <w:pPr>
        <w:pStyle w:val="ListParagraph"/>
      </w:pPr>
    </w:p>
    <w:p w14:paraId="074D22A5" w14:textId="77777777" w:rsidR="00CE5B08" w:rsidRPr="00D625DE" w:rsidRDefault="00D625DE" w:rsidP="00D625DE">
      <w:pPr>
        <w:pStyle w:val="ListParagraph"/>
        <w:numPr>
          <w:ilvl w:val="0"/>
          <w:numId w:val="10"/>
        </w:numPr>
        <w:rPr>
          <w:b/>
          <w:bCs/>
        </w:rPr>
      </w:pPr>
      <w:r w:rsidRPr="00D625DE">
        <w:rPr>
          <w:b/>
          <w:bCs/>
        </w:rPr>
        <w:t>Ohio Eye Alliance – Boardman Location</w:t>
      </w:r>
    </w:p>
    <w:p w14:paraId="2A10AE4E" w14:textId="77777777" w:rsidR="00D625DE" w:rsidRDefault="00D625DE" w:rsidP="00D625DE">
      <w:pPr>
        <w:pStyle w:val="ListParagraph"/>
        <w:numPr>
          <w:ilvl w:val="0"/>
          <w:numId w:val="12"/>
        </w:numPr>
      </w:pPr>
      <w:r>
        <w:t>Provides ophthalmology services: cataract surgery, LASIK, retina, glaucoma, pediatrics, and general eye care</w:t>
      </w:r>
    </w:p>
    <w:p w14:paraId="59F2A331" w14:textId="77777777" w:rsidR="00D625DE" w:rsidRDefault="00D625DE" w:rsidP="00D625DE">
      <w:pPr>
        <w:pStyle w:val="ListParagraph"/>
        <w:numPr>
          <w:ilvl w:val="1"/>
          <w:numId w:val="12"/>
        </w:numPr>
      </w:pPr>
      <w:r>
        <w:t>Address: 8277 Market St, Boardman, OH 44512</w:t>
      </w:r>
    </w:p>
    <w:p w14:paraId="1D2DAF38" w14:textId="77777777" w:rsidR="00D625DE" w:rsidRDefault="00D625DE" w:rsidP="00D625DE">
      <w:pPr>
        <w:pStyle w:val="ListParagraph"/>
        <w:numPr>
          <w:ilvl w:val="1"/>
          <w:numId w:val="12"/>
        </w:numPr>
      </w:pPr>
      <w:r>
        <w:t>Phone: (330) 758-8183</w:t>
      </w:r>
    </w:p>
    <w:p w14:paraId="3536CCE3" w14:textId="3A8BB864" w:rsidR="00CE5B08" w:rsidRDefault="00D625DE" w:rsidP="00D625DE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https://ohioeye.com</w:t>
        </w:r>
      </w:hyperlink>
    </w:p>
    <w:p w14:paraId="0169A9C0" w14:textId="77777777" w:rsidR="00D625DE" w:rsidRDefault="00D625DE" w:rsidP="00D625DE">
      <w:pPr>
        <w:pStyle w:val="ListParagraph"/>
      </w:pPr>
    </w:p>
    <w:p w14:paraId="125EFC1B" w14:textId="77777777" w:rsidR="00CE5B08" w:rsidRPr="00D625DE" w:rsidRDefault="00D625DE" w:rsidP="00D625DE">
      <w:pPr>
        <w:pStyle w:val="ListParagraph"/>
        <w:numPr>
          <w:ilvl w:val="0"/>
          <w:numId w:val="10"/>
        </w:numPr>
        <w:rPr>
          <w:b/>
          <w:bCs/>
        </w:rPr>
      </w:pPr>
      <w:r w:rsidRPr="00D625DE">
        <w:rPr>
          <w:b/>
          <w:bCs/>
        </w:rPr>
        <w:t>Sight for All United – Mahoning Valley</w:t>
      </w:r>
    </w:p>
    <w:p w14:paraId="40F40BC9" w14:textId="77777777" w:rsidR="00D625DE" w:rsidRDefault="00D625DE" w:rsidP="00D625DE">
      <w:pPr>
        <w:pStyle w:val="ListParagraph"/>
        <w:numPr>
          <w:ilvl w:val="0"/>
          <w:numId w:val="12"/>
        </w:numPr>
      </w:pPr>
      <w:r>
        <w:t>Provides free eye exams, screenings, and eyeglasses to underserved residents</w:t>
      </w:r>
    </w:p>
    <w:p w14:paraId="35912991" w14:textId="77777777" w:rsidR="00D625DE" w:rsidRDefault="00D625DE" w:rsidP="00D625DE">
      <w:pPr>
        <w:pStyle w:val="ListParagraph"/>
        <w:numPr>
          <w:ilvl w:val="0"/>
          <w:numId w:val="12"/>
        </w:numPr>
      </w:pPr>
      <w:r>
        <w:t>Partners with schools and local organizations to provide services</w:t>
      </w:r>
    </w:p>
    <w:p w14:paraId="28464B64" w14:textId="3A989397" w:rsidR="00D625DE" w:rsidRDefault="00D625DE" w:rsidP="00D625DE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https://sightforallunited.com</w:t>
        </w:r>
      </w:hyperlink>
    </w:p>
    <w:p w14:paraId="0E28BEF6" w14:textId="77777777" w:rsidR="00D625DE" w:rsidRDefault="00D625DE" w:rsidP="00D625DE">
      <w:pPr>
        <w:pStyle w:val="ListParagraph"/>
        <w:ind w:left="1440"/>
      </w:pPr>
    </w:p>
    <w:p w14:paraId="7DFE977D" w14:textId="77777777" w:rsidR="00CE5B08" w:rsidRPr="00D625DE" w:rsidRDefault="00D625DE" w:rsidP="00D625DE">
      <w:pPr>
        <w:pStyle w:val="ListParagraph"/>
        <w:numPr>
          <w:ilvl w:val="0"/>
          <w:numId w:val="10"/>
        </w:numPr>
        <w:rPr>
          <w:b/>
          <w:bCs/>
        </w:rPr>
      </w:pPr>
      <w:r w:rsidRPr="00D625DE">
        <w:rPr>
          <w:b/>
          <w:bCs/>
        </w:rPr>
        <w:t>Walmart Vision Centers – Mahoning County</w:t>
      </w:r>
    </w:p>
    <w:p w14:paraId="77BBEC73" w14:textId="77777777" w:rsidR="00D625DE" w:rsidRDefault="00D625DE" w:rsidP="00D625DE">
      <w:pPr>
        <w:pStyle w:val="ListParagraph"/>
        <w:numPr>
          <w:ilvl w:val="0"/>
          <w:numId w:val="12"/>
        </w:numPr>
      </w:pPr>
      <w:r>
        <w:t>Affordable eye exams, eyeglasses, and contacts</w:t>
      </w:r>
    </w:p>
    <w:p w14:paraId="2B0693FE" w14:textId="279E1C99" w:rsidR="00CE5B08" w:rsidRDefault="00D625DE" w:rsidP="00D625DE">
      <w:pPr>
        <w:pStyle w:val="ListParagraph"/>
        <w:numPr>
          <w:ilvl w:val="1"/>
          <w:numId w:val="12"/>
        </w:numPr>
      </w:pPr>
      <w:r>
        <w:t>Locations in Boardman, Austintown, and Youngstown</w:t>
      </w:r>
      <w:r>
        <w:br/>
      </w:r>
    </w:p>
    <w:p w14:paraId="36683B3C" w14:textId="77777777" w:rsidR="00CE5B08" w:rsidRPr="00D625DE" w:rsidRDefault="00D625DE" w:rsidP="00D625DE">
      <w:pPr>
        <w:pStyle w:val="ListParagraph"/>
        <w:numPr>
          <w:ilvl w:val="0"/>
          <w:numId w:val="10"/>
        </w:numPr>
        <w:rPr>
          <w:b/>
          <w:bCs/>
        </w:rPr>
      </w:pPr>
      <w:r w:rsidRPr="00D625DE">
        <w:rPr>
          <w:b/>
          <w:bCs/>
        </w:rPr>
        <w:t>Youngstown VA Clinic – Optometry Services</w:t>
      </w:r>
    </w:p>
    <w:p w14:paraId="3438F9E9" w14:textId="77777777" w:rsidR="00D625DE" w:rsidRDefault="00D625DE" w:rsidP="00D625DE">
      <w:pPr>
        <w:pStyle w:val="ListParagraph"/>
        <w:numPr>
          <w:ilvl w:val="0"/>
          <w:numId w:val="12"/>
        </w:numPr>
      </w:pPr>
      <w:r>
        <w:t>Provides optometry and vision services for veterans</w:t>
      </w:r>
    </w:p>
    <w:p w14:paraId="0D26C79D" w14:textId="77777777" w:rsidR="00D625DE" w:rsidRDefault="00D625DE" w:rsidP="00D625DE">
      <w:pPr>
        <w:pStyle w:val="ListParagraph"/>
        <w:numPr>
          <w:ilvl w:val="1"/>
          <w:numId w:val="12"/>
        </w:numPr>
      </w:pPr>
      <w:r>
        <w:t>Address: 2031 Belmont Ave, Youngstown, OH 44505</w:t>
      </w:r>
    </w:p>
    <w:p w14:paraId="57B53CF8" w14:textId="05B85F25" w:rsidR="00CE5B08" w:rsidRDefault="00D625DE" w:rsidP="00D625DE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https://www.va.gov/northeast-ohio-health-care/locations/youngstown-va-clinic</w:t>
        </w:r>
      </w:hyperlink>
      <w:r>
        <w:t xml:space="preserve"> </w:t>
      </w:r>
    </w:p>
    <w:sectPr w:rsidR="00CE5B0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EC5A4E"/>
    <w:multiLevelType w:val="hybridMultilevel"/>
    <w:tmpl w:val="4B4E4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C25A7"/>
    <w:multiLevelType w:val="hybridMultilevel"/>
    <w:tmpl w:val="4782D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00544"/>
    <w:multiLevelType w:val="hybridMultilevel"/>
    <w:tmpl w:val="C70480E8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194">
    <w:abstractNumId w:val="8"/>
  </w:num>
  <w:num w:numId="2" w16cid:durableId="1903756400">
    <w:abstractNumId w:val="6"/>
  </w:num>
  <w:num w:numId="3" w16cid:durableId="190457828">
    <w:abstractNumId w:val="5"/>
  </w:num>
  <w:num w:numId="4" w16cid:durableId="108474380">
    <w:abstractNumId w:val="4"/>
  </w:num>
  <w:num w:numId="5" w16cid:durableId="532232124">
    <w:abstractNumId w:val="7"/>
  </w:num>
  <w:num w:numId="6" w16cid:durableId="423691034">
    <w:abstractNumId w:val="3"/>
  </w:num>
  <w:num w:numId="7" w16cid:durableId="1061366113">
    <w:abstractNumId w:val="2"/>
  </w:num>
  <w:num w:numId="8" w16cid:durableId="839855335">
    <w:abstractNumId w:val="1"/>
  </w:num>
  <w:num w:numId="9" w16cid:durableId="692927361">
    <w:abstractNumId w:val="0"/>
  </w:num>
  <w:num w:numId="10" w16cid:durableId="1369258172">
    <w:abstractNumId w:val="10"/>
  </w:num>
  <w:num w:numId="11" w16cid:durableId="1063531017">
    <w:abstractNumId w:val="9"/>
  </w:num>
  <w:num w:numId="12" w16cid:durableId="4975008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AA1D8D"/>
    <w:rsid w:val="00B47730"/>
    <w:rsid w:val="00CB0664"/>
    <w:rsid w:val="00CE5B08"/>
    <w:rsid w:val="00D625D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92082C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625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ioeye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ngstownvisioncare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hio.preventblindness.org/vision-care-outreach-progra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va.gov/northeast-ohio-health-care/locations/youngstown-va-clini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ghtforallunite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1446</Characters>
  <Application>Microsoft Office Word</Application>
  <DocSecurity>0</DocSecurity>
  <Lines>39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2</cp:revision>
  <cp:lastPrinted>2025-10-02T16:40:00Z</cp:lastPrinted>
  <dcterms:created xsi:type="dcterms:W3CDTF">2025-10-02T16:40:00Z</dcterms:created>
  <dcterms:modified xsi:type="dcterms:W3CDTF">2025-10-02T16:40:00Z</dcterms:modified>
  <cp:category/>
</cp:coreProperties>
</file>